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76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金志超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176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南方针推23;南方中医23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南方针推23;南方中医23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南方针推23;南方中医23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